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8C01E2" w14:textId="5593824B" w:rsidR="005D784F" w:rsidRPr="00863A58" w:rsidRDefault="00EE048F" w:rsidP="005D784F">
      <w:pPr>
        <w:pStyle w:val="Nagwek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noProof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16FA65B1" wp14:editId="732963CA">
            <wp:simplePos x="0" y="0"/>
            <wp:positionH relativeFrom="margin">
              <wp:posOffset>4503420</wp:posOffset>
            </wp:positionH>
            <wp:positionV relativeFrom="paragraph">
              <wp:posOffset>-144780</wp:posOffset>
            </wp:positionV>
            <wp:extent cx="1614170" cy="676275"/>
            <wp:effectExtent l="0" t="0" r="5080" b="9525"/>
            <wp:wrapSquare wrapText="bothSides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4170" cy="676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765D54F" w14:textId="77777777" w:rsidR="009044D4" w:rsidRPr="00863A58" w:rsidRDefault="009044D4" w:rsidP="00520A12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4FC7B0CF" w14:textId="77777777" w:rsidR="00863A58" w:rsidRPr="00863A58" w:rsidRDefault="00863A58" w:rsidP="00863A58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332CE6CD" w14:textId="3AD6DCFA" w:rsidR="009044D4" w:rsidRPr="00863A58" w:rsidRDefault="00542A05" w:rsidP="00863A58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63A58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863A58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69E35D6A" w:rsidR="00C76407" w:rsidRPr="00863A58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462643" w:rsidRPr="00863A58">
        <w:rPr>
          <w:rFonts w:asciiTheme="minorHAnsi" w:hAnsiTheme="minorHAnsi" w:cstheme="minorHAnsi"/>
          <w:sz w:val="22"/>
          <w:szCs w:val="22"/>
        </w:rPr>
        <w:br/>
      </w:r>
      <w:r w:rsidRPr="00863A58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462643" w:rsidRPr="00863A58">
        <w:rPr>
          <w:rFonts w:asciiTheme="minorHAnsi" w:hAnsiTheme="minorHAnsi" w:cstheme="minorHAnsi"/>
          <w:sz w:val="22"/>
          <w:szCs w:val="22"/>
        </w:rPr>
        <w:br/>
      </w:r>
      <w:r w:rsidRPr="00863A58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5283A9C3" w:rsidR="00C76407" w:rsidRPr="00863A58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0A7AA5" w:rsidRPr="00863A58">
        <w:rPr>
          <w:rFonts w:asciiTheme="minorHAnsi" w:hAnsiTheme="minorHAnsi" w:cstheme="minorHAnsi"/>
          <w:sz w:val="22"/>
          <w:szCs w:val="22"/>
        </w:rPr>
        <w:t xml:space="preserve"> </w:t>
      </w:r>
      <w:r w:rsidRPr="00863A58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462643" w:rsidRPr="00863A58">
        <w:rPr>
          <w:rFonts w:asciiTheme="minorHAnsi" w:hAnsiTheme="minorHAnsi" w:cstheme="minorHAnsi"/>
          <w:sz w:val="22"/>
          <w:szCs w:val="22"/>
        </w:rPr>
        <w:br/>
      </w:r>
      <w:r w:rsidRPr="00863A58">
        <w:rPr>
          <w:rFonts w:asciiTheme="minorHAnsi" w:hAnsiTheme="minorHAnsi" w:cstheme="minorHAnsi"/>
          <w:sz w:val="22"/>
          <w:szCs w:val="22"/>
        </w:rPr>
        <w:t>ul. Wiśniowieckiego 56, 33-300 Nowy Sącz, wpisane do KRS pod numerem 0000056473;</w:t>
      </w:r>
    </w:p>
    <w:p w14:paraId="485D1FDE" w14:textId="77777777" w:rsidR="00863A58" w:rsidRPr="00863A58" w:rsidRDefault="00542A05" w:rsidP="00863A5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D42D5E" w:rsidRPr="00863A58">
        <w:rPr>
          <w:rFonts w:asciiTheme="minorHAnsi" w:hAnsiTheme="minorHAnsi" w:cstheme="minorHAnsi"/>
          <w:sz w:val="22"/>
          <w:szCs w:val="22"/>
        </w:rPr>
        <w:t xml:space="preserve"> </w:t>
      </w:r>
      <w:r w:rsidRPr="00863A58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adres: </w:t>
      </w:r>
      <w:hyperlink r:id="rId7" w:history="1">
        <w:r w:rsidR="00F56A4B" w:rsidRPr="00863A58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863A58">
        <w:rPr>
          <w:rFonts w:asciiTheme="minorHAnsi" w:hAnsiTheme="minorHAnsi" w:cstheme="minorHAnsi"/>
          <w:sz w:val="22"/>
          <w:szCs w:val="22"/>
        </w:rPr>
        <w:t>;</w:t>
      </w:r>
    </w:p>
    <w:p w14:paraId="03220316" w14:textId="5EC471AB" w:rsidR="00C76407" w:rsidRPr="00863A58" w:rsidRDefault="00542A05" w:rsidP="00863A58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863A58">
        <w:rPr>
          <w:rFonts w:asciiTheme="minorHAnsi" w:hAnsiTheme="minorHAnsi" w:cstheme="minorHAnsi"/>
          <w:sz w:val="22"/>
          <w:szCs w:val="22"/>
        </w:rPr>
        <w:br/>
        <w:t>z postępowaniem o udzielenie zamówienia publicznego nr:</w:t>
      </w:r>
      <w:r w:rsidR="00462643" w:rsidRPr="00863A58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61594394"/>
      <w:bookmarkStart w:id="1" w:name="_Hlk129328860"/>
      <w:r w:rsidR="00F56A4B" w:rsidRPr="00863A58">
        <w:rPr>
          <w:rFonts w:asciiTheme="minorHAnsi" w:hAnsiTheme="minorHAnsi" w:cstheme="minorHAnsi"/>
          <w:b/>
          <w:bCs/>
          <w:sz w:val="22"/>
          <w:szCs w:val="22"/>
        </w:rPr>
        <w:t>ZP.60.D</w:t>
      </w:r>
      <w:bookmarkEnd w:id="0"/>
      <w:r w:rsidR="00863A58" w:rsidRPr="00863A58">
        <w:rPr>
          <w:rFonts w:asciiTheme="minorHAnsi" w:hAnsiTheme="minorHAnsi" w:cstheme="minorHAnsi"/>
          <w:b/>
          <w:bCs/>
          <w:sz w:val="22"/>
          <w:szCs w:val="22"/>
        </w:rPr>
        <w:t>WC.</w:t>
      </w:r>
      <w:r w:rsidR="002B296D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863A58" w:rsidRPr="00863A58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F56A4B" w:rsidRPr="00863A58">
        <w:rPr>
          <w:rFonts w:asciiTheme="minorHAnsi" w:hAnsiTheme="minorHAnsi" w:cstheme="minorHAnsi"/>
          <w:b/>
          <w:bCs/>
          <w:sz w:val="22"/>
          <w:szCs w:val="22"/>
        </w:rPr>
        <w:t>202</w:t>
      </w:r>
      <w:bookmarkEnd w:id="1"/>
      <w:r w:rsidR="00863A58" w:rsidRPr="00863A58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F56A4B" w:rsidRPr="00863A58">
        <w:rPr>
          <w:rFonts w:asciiTheme="minorHAnsi" w:hAnsiTheme="minorHAnsi" w:cstheme="minorHAnsi"/>
          <w:sz w:val="22"/>
          <w:szCs w:val="22"/>
        </w:rPr>
        <w:t xml:space="preserve"> </w:t>
      </w:r>
      <w:r w:rsidRPr="00863A58">
        <w:rPr>
          <w:rFonts w:asciiTheme="minorHAnsi" w:hAnsiTheme="minorHAnsi" w:cstheme="minorHAnsi"/>
          <w:sz w:val="22"/>
          <w:szCs w:val="22"/>
        </w:rPr>
        <w:t xml:space="preserve">na: </w:t>
      </w:r>
      <w:r w:rsidR="002F4FDA" w:rsidRPr="00863A58">
        <w:rPr>
          <w:rFonts w:asciiTheme="minorHAnsi" w:hAnsiTheme="minorHAnsi" w:cstheme="minorHAnsi"/>
          <w:sz w:val="22"/>
          <w:szCs w:val="22"/>
        </w:rPr>
        <w:t>Wykonanie</w:t>
      </w:r>
      <w:r w:rsidRPr="00863A58">
        <w:rPr>
          <w:rFonts w:asciiTheme="minorHAnsi" w:hAnsiTheme="minorHAnsi" w:cstheme="minorHAnsi"/>
          <w:sz w:val="22"/>
          <w:szCs w:val="22"/>
        </w:rPr>
        <w:t xml:space="preserve"> </w:t>
      </w:r>
      <w:r w:rsidR="002712D6" w:rsidRPr="00863A58">
        <w:rPr>
          <w:rFonts w:asciiTheme="minorHAnsi" w:hAnsiTheme="minorHAnsi" w:cstheme="minorHAnsi"/>
          <w:sz w:val="22"/>
          <w:szCs w:val="22"/>
        </w:rPr>
        <w:t>zada</w:t>
      </w:r>
      <w:r w:rsidR="00462643" w:rsidRPr="00863A58">
        <w:rPr>
          <w:rFonts w:asciiTheme="minorHAnsi" w:hAnsiTheme="minorHAnsi" w:cstheme="minorHAnsi"/>
          <w:sz w:val="22"/>
          <w:szCs w:val="22"/>
        </w:rPr>
        <w:t>nia</w:t>
      </w:r>
      <w:r w:rsidRPr="00863A58">
        <w:rPr>
          <w:rFonts w:asciiTheme="minorHAnsi" w:hAnsiTheme="minorHAnsi" w:cstheme="minorHAnsi"/>
          <w:sz w:val="22"/>
          <w:szCs w:val="22"/>
        </w:rPr>
        <w:t xml:space="preserve"> pn.</w:t>
      </w:r>
      <w:r w:rsidR="002712D6" w:rsidRPr="00863A58">
        <w:rPr>
          <w:rFonts w:asciiTheme="minorHAnsi" w:hAnsiTheme="minorHAnsi" w:cstheme="minorHAnsi"/>
          <w:sz w:val="22"/>
          <w:szCs w:val="22"/>
        </w:rPr>
        <w:t xml:space="preserve">: </w:t>
      </w:r>
      <w:r w:rsidR="002B296D" w:rsidRPr="002909FD">
        <w:rPr>
          <w:rFonts w:asciiTheme="minorHAnsi" w:hAnsiTheme="minorHAnsi" w:cstheme="minorHAnsi"/>
          <w:b/>
          <w:bCs/>
          <w:color w:val="auto"/>
          <w:sz w:val="22"/>
          <w:szCs w:val="22"/>
        </w:rPr>
        <w:t>„Dostawa kotłowni kontenerowej olejowo gazowej - 1 szt. o mocy 600 kW ~ 700 kW”</w:t>
      </w:r>
      <w:r w:rsidR="00863A58" w:rsidRPr="002909FD">
        <w:rPr>
          <w:rFonts w:asciiTheme="minorHAnsi" w:hAnsiTheme="minorHAnsi" w:cstheme="minorHAnsi"/>
          <w:b/>
          <w:bCs/>
          <w:color w:val="auto"/>
          <w:sz w:val="22"/>
          <w:szCs w:val="22"/>
        </w:rPr>
        <w:t>,</w:t>
      </w:r>
      <w:r w:rsidR="00863A58" w:rsidRPr="00863A58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863A58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435192" w:rsidRPr="00863A58">
        <w:rPr>
          <w:rFonts w:asciiTheme="minorHAnsi" w:hAnsiTheme="minorHAnsi" w:cstheme="minorHAnsi"/>
          <w:sz w:val="22"/>
          <w:szCs w:val="22"/>
        </w:rPr>
        <w:t>przetargu</w:t>
      </w:r>
      <w:r w:rsidR="002F4FDA" w:rsidRPr="00863A58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863A58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863A58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 w:rsidRPr="00863A58">
        <w:rPr>
          <w:rFonts w:asciiTheme="minorHAnsi" w:hAnsiTheme="minorHAnsi" w:cstheme="minorHAnsi"/>
          <w:sz w:val="22"/>
          <w:szCs w:val="22"/>
        </w:rPr>
        <w:t xml:space="preserve"> „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863A58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863A58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863A58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863A58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863A58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863A58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 przetwarzanie danych osobowych Pani/Pana dotyczących narusza przepisy RODO;</w:t>
      </w:r>
    </w:p>
    <w:p w14:paraId="78ABA87F" w14:textId="77777777" w:rsidR="00C76407" w:rsidRPr="00863A58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 xml:space="preserve">- </w:t>
      </w:r>
      <w:r w:rsidRPr="00863A58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863A58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sz w:val="22"/>
          <w:szCs w:val="22"/>
        </w:rPr>
        <w:t xml:space="preserve">- </w:t>
      </w:r>
      <w:r w:rsidRPr="00863A58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0398B8BA" w14:textId="4ED42538" w:rsidR="005D784F" w:rsidRPr="00863A58" w:rsidRDefault="00542A05" w:rsidP="009044D4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b/>
          <w:sz w:val="22"/>
          <w:szCs w:val="22"/>
        </w:rPr>
        <w:t>-</w:t>
      </w:r>
      <w:r w:rsidRPr="00863A58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16B1F2B" w14:textId="0F95DF00" w:rsidR="00C76407" w:rsidRPr="00863A58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863A58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863A58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863A58" w:rsidSect="008E237C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</w:lvl>
    <w:lvl w:ilvl="1">
      <w:start w:val="1"/>
      <w:numFmt w:val="none"/>
      <w:suff w:val="nothing"/>
      <w:lvlText w:val=""/>
      <w:lvlJc w:val="left"/>
    </w:lvl>
    <w:lvl w:ilvl="2">
      <w:start w:val="1"/>
      <w:numFmt w:val="none"/>
      <w:suff w:val="nothing"/>
      <w:lvlText w:val=""/>
      <w:lvlJc w:val="left"/>
    </w:lvl>
    <w:lvl w:ilvl="3">
      <w:start w:val="1"/>
      <w:numFmt w:val="none"/>
      <w:suff w:val="nothing"/>
      <w:lvlText w:val=""/>
      <w:lvlJc w:val="left"/>
    </w:lvl>
    <w:lvl w:ilvl="4">
      <w:start w:val="1"/>
      <w:numFmt w:val="none"/>
      <w:suff w:val="nothing"/>
      <w:lvlText w:val=""/>
      <w:lvlJc w:val="left"/>
    </w:lvl>
    <w:lvl w:ilvl="5">
      <w:start w:val="1"/>
      <w:numFmt w:val="none"/>
      <w:suff w:val="nothing"/>
      <w:lvlText w:val=""/>
      <w:lvlJc w:val="left"/>
    </w:lvl>
    <w:lvl w:ilvl="6">
      <w:start w:val="1"/>
      <w:numFmt w:val="none"/>
      <w:suff w:val="nothing"/>
      <w:lvlText w:val=""/>
      <w:lvlJc w:val="left"/>
    </w:lvl>
    <w:lvl w:ilvl="7">
      <w:start w:val="1"/>
      <w:numFmt w:val="none"/>
      <w:suff w:val="nothing"/>
      <w:lvlText w:val=""/>
      <w:lvlJc w:val="left"/>
    </w:lvl>
    <w:lvl w:ilvl="8">
      <w:start w:val="1"/>
      <w:numFmt w:val="none"/>
      <w:suff w:val="nothing"/>
      <w:lvlText w:val=""/>
      <w:lvlJc w:val="left"/>
    </w:lvl>
  </w:abstractNum>
  <w:abstractNum w:abstractNumId="3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612664888">
    <w:abstractNumId w:val="0"/>
  </w:num>
  <w:num w:numId="2" w16cid:durableId="95374408">
    <w:abstractNumId w:val="3"/>
  </w:num>
  <w:num w:numId="3" w16cid:durableId="799417876">
    <w:abstractNumId w:val="1"/>
  </w:num>
  <w:num w:numId="4" w16cid:durableId="717169910">
    <w:abstractNumId w:val="4"/>
  </w:num>
  <w:num w:numId="5" w16cid:durableId="1955850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555C8"/>
    <w:rsid w:val="000A7AA5"/>
    <w:rsid w:val="0017670E"/>
    <w:rsid w:val="00187725"/>
    <w:rsid w:val="001D36A1"/>
    <w:rsid w:val="002473AB"/>
    <w:rsid w:val="002712D6"/>
    <w:rsid w:val="002779DE"/>
    <w:rsid w:val="00281C0B"/>
    <w:rsid w:val="002909FD"/>
    <w:rsid w:val="002B296D"/>
    <w:rsid w:val="002F4FDA"/>
    <w:rsid w:val="003762C1"/>
    <w:rsid w:val="003835A7"/>
    <w:rsid w:val="003D79B0"/>
    <w:rsid w:val="00435192"/>
    <w:rsid w:val="00462643"/>
    <w:rsid w:val="004D03AB"/>
    <w:rsid w:val="00515743"/>
    <w:rsid w:val="00520A12"/>
    <w:rsid w:val="0052679C"/>
    <w:rsid w:val="00542A05"/>
    <w:rsid w:val="005D784F"/>
    <w:rsid w:val="00655C6A"/>
    <w:rsid w:val="00661D48"/>
    <w:rsid w:val="006F6455"/>
    <w:rsid w:val="00793C6E"/>
    <w:rsid w:val="007A682B"/>
    <w:rsid w:val="007B1384"/>
    <w:rsid w:val="007D62E3"/>
    <w:rsid w:val="007F2E6D"/>
    <w:rsid w:val="008506B3"/>
    <w:rsid w:val="00863A58"/>
    <w:rsid w:val="008B28BC"/>
    <w:rsid w:val="008D25EF"/>
    <w:rsid w:val="008E237C"/>
    <w:rsid w:val="009044D4"/>
    <w:rsid w:val="009F7F30"/>
    <w:rsid w:val="00BA71D1"/>
    <w:rsid w:val="00BD4B1A"/>
    <w:rsid w:val="00BE135D"/>
    <w:rsid w:val="00C76407"/>
    <w:rsid w:val="00D42D5E"/>
    <w:rsid w:val="00E769D1"/>
    <w:rsid w:val="00EE048F"/>
    <w:rsid w:val="00F56A4B"/>
    <w:rsid w:val="00FD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F56A4B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56A4B"/>
    <w:rPr>
      <w:color w:val="605E5C"/>
      <w:shd w:val="clear" w:color="auto" w:fill="E1DFDD"/>
    </w:rPr>
  </w:style>
  <w:style w:type="character" w:customStyle="1" w:styleId="NagwekZnak">
    <w:name w:val="Nagłówek Znak"/>
    <w:basedOn w:val="Domylnaczcionkaakapitu"/>
    <w:link w:val="Nagwek"/>
    <w:uiPriority w:val="99"/>
    <w:rsid w:val="005D784F"/>
    <w:rPr>
      <w:rFonts w:ascii="Liberation Sans" w:eastAsia="Microsoft YaHei" w:hAnsi="Liberation Sans" w:cs="Mangal"/>
      <w:color w:val="00000A"/>
      <w:sz w:val="28"/>
      <w:szCs w:val="28"/>
    </w:rPr>
  </w:style>
  <w:style w:type="paragraph" w:styleId="Bezodstpw">
    <w:name w:val="No Spacing"/>
    <w:uiPriority w:val="1"/>
    <w:qFormat/>
    <w:rsid w:val="004D03AB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20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5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1A4F90-204F-4EF9-8337-ED8D6A891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539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b.sliwa</cp:lastModifiedBy>
  <cp:revision>73</cp:revision>
  <cp:lastPrinted>2023-03-14T08:47:00Z</cp:lastPrinted>
  <dcterms:created xsi:type="dcterms:W3CDTF">2018-06-01T11:37:00Z</dcterms:created>
  <dcterms:modified xsi:type="dcterms:W3CDTF">2025-04-11T10:32:00Z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